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F1AB2" w14:textId="72456B00" w:rsidR="00602E30" w:rsidRPr="00340A0E" w:rsidRDefault="00340A0E" w:rsidP="00602E30">
      <w:pPr>
        <w:pStyle w:val="Heading1"/>
        <w:rPr>
          <w:rFonts w:ascii="Pyidaungsu" w:hAnsi="Pyidaungsu" w:cs="Pyidaungsu"/>
          <w:b w:val="0"/>
          <w:bCs w:val="0"/>
          <w:color w:val="auto"/>
          <w:sz w:val="24"/>
          <w:szCs w:val="24"/>
        </w:rPr>
      </w:pPr>
      <w:r>
        <w:rPr>
          <w:rFonts w:ascii="Pyidaungsu" w:hAnsi="Pyidaungsu" w:cs="Pyidaungsu"/>
          <w:b w:val="0"/>
          <w:bCs w:val="0"/>
          <w:color w:val="auto"/>
          <w:sz w:val="24"/>
          <w:szCs w:val="24"/>
        </w:rPr>
        <w:t>(</w:t>
      </w:r>
      <w:proofErr w:type="spellStart"/>
      <w:r w:rsidR="00602E30" w:rsidRPr="00340A0E">
        <w:rPr>
          <w:rFonts w:ascii="Pyidaungsu" w:hAnsi="Pyidaungsu" w:cs="Pyidaungsu"/>
          <w:b w:val="0"/>
          <w:bCs w:val="0"/>
          <w:color w:val="auto"/>
          <w:sz w:val="24"/>
          <w:szCs w:val="24"/>
        </w:rPr>
        <w:t>ရည်ည</w:t>
      </w:r>
      <w:proofErr w:type="spellEnd"/>
      <w:r w:rsidR="00602E30" w:rsidRPr="00340A0E">
        <w:rPr>
          <w:rFonts w:ascii="Pyidaungsu" w:hAnsi="Pyidaungsu" w:cs="Pyidaungsu"/>
          <w:b w:val="0"/>
          <w:bCs w:val="0"/>
          <w:color w:val="auto"/>
          <w:sz w:val="24"/>
          <w:szCs w:val="24"/>
        </w:rPr>
        <w:t>ွှ</w:t>
      </w:r>
      <w:proofErr w:type="spellStart"/>
      <w:r w:rsidR="00602E30" w:rsidRPr="00340A0E">
        <w:rPr>
          <w:rFonts w:ascii="Pyidaungsu" w:hAnsi="Pyidaungsu" w:cs="Pyidaungsu"/>
          <w:b w:val="0"/>
          <w:bCs w:val="0"/>
          <w:color w:val="auto"/>
          <w:sz w:val="24"/>
          <w:szCs w:val="24"/>
        </w:rPr>
        <w:t>န်း</w:t>
      </w:r>
      <w:proofErr w:type="spellEnd"/>
      <w:r w:rsidR="00602E30" w:rsidRPr="00340A0E">
        <w:rPr>
          <w:rFonts w:ascii="Pyidaungsu" w:hAnsi="Pyidaungsu" w:cs="Pyidaungsu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602E30" w:rsidRPr="00340A0E">
        <w:rPr>
          <w:rFonts w:ascii="Pyidaungsu" w:hAnsi="Pyidaungsu" w:cs="Pyidaungsu"/>
          <w:b w:val="0"/>
          <w:bCs w:val="0"/>
          <w:color w:val="auto"/>
          <w:sz w:val="24"/>
          <w:szCs w:val="24"/>
        </w:rPr>
        <w:t>နမူနာပုံစံ</w:t>
      </w:r>
      <w:proofErr w:type="spellEnd"/>
      <w:r w:rsidR="00602E30" w:rsidRPr="00340A0E">
        <w:rPr>
          <w:rFonts w:ascii="Pyidaungsu" w:hAnsi="Pyidaungsu" w:cs="Pyidaungsu"/>
          <w:b w:val="0"/>
          <w:bCs w:val="0"/>
          <w:color w:val="auto"/>
          <w:sz w:val="24"/>
          <w:szCs w:val="24"/>
        </w:rPr>
        <w:t xml:space="preserve"> </w:t>
      </w:r>
      <w:r>
        <w:rPr>
          <w:rFonts w:ascii="Pyidaungsu" w:hAnsi="Pyidaungsu" w:cs="Pyidaungsu"/>
          <w:b w:val="0"/>
          <w:bCs w:val="0"/>
          <w:color w:val="auto"/>
          <w:sz w:val="24"/>
          <w:szCs w:val="24"/>
        </w:rPr>
        <w:t>၀၈)</w:t>
      </w:r>
    </w:p>
    <w:p w14:paraId="2A400C86" w14:textId="6C333C02" w:rsidR="003148E7" w:rsidRPr="00340A0E" w:rsidRDefault="00340A0E" w:rsidP="00602E30">
      <w:pPr>
        <w:pStyle w:val="Heading1"/>
        <w:jc w:val="center"/>
        <w:rPr>
          <w:rFonts w:ascii="Pyidaungsu" w:hAnsi="Pyidaungsu" w:cs="Pyidaungsu"/>
          <w:b w:val="0"/>
          <w:bCs w:val="0"/>
          <w:color w:val="auto"/>
          <w:sz w:val="24"/>
          <w:szCs w:val="24"/>
        </w:rPr>
      </w:pPr>
      <w:r w:rsidRPr="00340A0E">
        <w:rPr>
          <w:rFonts w:ascii="Pyidaungsu" w:hAnsi="Pyidaungsu" w:cs="Pyidaungsu"/>
          <w:color w:val="auto"/>
          <w:sz w:val="24"/>
          <w:szCs w:val="24"/>
        </w:rPr>
        <w:t>------</w:t>
      </w:r>
      <w:proofErr w:type="spellStart"/>
      <w:r w:rsidRPr="00340A0E">
        <w:rPr>
          <w:rFonts w:ascii="Pyidaungsu" w:hAnsi="Pyidaungsu" w:cs="Pyidaungsu"/>
          <w:color w:val="auto"/>
          <w:sz w:val="24"/>
          <w:szCs w:val="24"/>
        </w:rPr>
        <w:t>ကျောင်း</w:t>
      </w:r>
      <w:proofErr w:type="spellEnd"/>
      <w:r w:rsidRPr="00340A0E">
        <w:rPr>
          <w:rFonts w:ascii="Pyidaungsu" w:hAnsi="Pyidaungsu" w:cs="Pyidaungsu"/>
          <w:color w:val="auto"/>
          <w:sz w:val="24"/>
          <w:szCs w:val="24"/>
        </w:rPr>
        <w:t>/</w:t>
      </w:r>
      <w:proofErr w:type="spellStart"/>
      <w:r w:rsidRPr="00340A0E">
        <w:rPr>
          <w:rFonts w:ascii="Pyidaungsu" w:hAnsi="Pyidaungsu" w:cs="Pyidaungsu"/>
          <w:color w:val="auto"/>
          <w:sz w:val="24"/>
          <w:szCs w:val="24"/>
        </w:rPr>
        <w:t>ပညာရေး</w:t>
      </w:r>
      <w:proofErr w:type="spellEnd"/>
      <w:r w:rsidRPr="00340A0E">
        <w:rPr>
          <w:rFonts w:ascii="Pyidaungsu" w:hAnsi="Pyidaungsu" w:cs="Pyidaungsu"/>
          <w:color w:val="auto"/>
          <w:sz w:val="24"/>
          <w:szCs w:val="24"/>
        </w:rPr>
        <w:t xml:space="preserve"> </w:t>
      </w:r>
      <w:proofErr w:type="spellStart"/>
      <w:r w:rsidRPr="00340A0E">
        <w:rPr>
          <w:rFonts w:ascii="Pyidaungsu" w:hAnsi="Pyidaungsu" w:cs="Pyidaungsu"/>
          <w:color w:val="auto"/>
          <w:sz w:val="24"/>
          <w:szCs w:val="24"/>
        </w:rPr>
        <w:t>ကော်မတီ</w:t>
      </w:r>
      <w:proofErr w:type="spellEnd"/>
      <w:r w:rsidR="00000000" w:rsidRPr="00340A0E">
        <w:rPr>
          <w:rFonts w:ascii="Pyidaungsu" w:hAnsi="Pyidaungsu" w:cs="Pyidaungsu"/>
          <w:color w:val="auto"/>
          <w:sz w:val="24"/>
          <w:szCs w:val="24"/>
        </w:rPr>
        <w:t xml:space="preserve"> </w:t>
      </w:r>
      <w:proofErr w:type="spellStart"/>
      <w:r w:rsidR="00000000" w:rsidRPr="00340A0E">
        <w:rPr>
          <w:rFonts w:ascii="Pyidaungsu" w:hAnsi="Pyidaungsu" w:cs="Pyidaungsu"/>
          <w:color w:val="auto"/>
          <w:sz w:val="24"/>
          <w:szCs w:val="24"/>
        </w:rPr>
        <w:t>ငွေလက်ခံလက်မှတ်ပုံစံ</w:t>
      </w:r>
      <w:proofErr w:type="spellEnd"/>
      <w:r w:rsidR="00602E30" w:rsidRPr="00340A0E">
        <w:rPr>
          <w:rFonts w:ascii="Pyidaungsu" w:hAnsi="Pyidaungsu" w:cs="Pyidaungsu"/>
          <w:color w:val="auto"/>
          <w:sz w:val="24"/>
          <w:szCs w:val="24"/>
        </w:rPr>
        <w:t xml:space="preserve"> (Cash Receipt Form)</w:t>
      </w:r>
    </w:p>
    <w:p w14:paraId="762D44E5" w14:textId="1AFEC8C5" w:rsidR="003148E7" w:rsidRPr="00340A0E" w:rsidRDefault="00000000" w:rsidP="00602E30">
      <w:pPr>
        <w:jc w:val="center"/>
        <w:rPr>
          <w:rFonts w:ascii="Pyidaungsu" w:hAnsi="Pyidaungsu" w:cs="Pyidaungsu"/>
          <w:i/>
          <w:iCs/>
          <w:szCs w:val="24"/>
        </w:rPr>
      </w:pPr>
      <w:proofErr w:type="spellStart"/>
      <w:r w:rsidRPr="00340A0E">
        <w:rPr>
          <w:rFonts w:ascii="Pyidaungsu" w:hAnsi="Pyidaungsu" w:cs="Pyidaungsu"/>
          <w:i/>
          <w:iCs/>
          <w:szCs w:val="24"/>
        </w:rPr>
        <w:t>ဤပုံစံသည</w:t>
      </w:r>
      <w:proofErr w:type="spellEnd"/>
      <w:r w:rsidRPr="00340A0E">
        <w:rPr>
          <w:rFonts w:ascii="Pyidaungsu" w:hAnsi="Pyidaungsu" w:cs="Pyidaungsu"/>
          <w:i/>
          <w:iCs/>
          <w:szCs w:val="24"/>
        </w:rPr>
        <w:t>်</w:t>
      </w:r>
      <w:r w:rsidR="00340A0E" w:rsidRPr="00340A0E">
        <w:rPr>
          <w:rFonts w:ascii="Pyidaungsu" w:hAnsi="Pyidaungsu" w:cs="Pyidaungsu"/>
          <w:i/>
          <w:iCs/>
          <w:szCs w:val="24"/>
        </w:rPr>
        <w:t xml:space="preserve"> </w:t>
      </w:r>
      <w:proofErr w:type="spellStart"/>
      <w:r w:rsidR="00340A0E" w:rsidRPr="00340A0E">
        <w:rPr>
          <w:rFonts w:ascii="Pyidaungsu" w:hAnsi="Pyidaungsu" w:cs="Pyidaungsu"/>
          <w:i/>
          <w:iCs/>
          <w:szCs w:val="24"/>
        </w:rPr>
        <w:t>ကျောင်း</w:t>
      </w:r>
      <w:proofErr w:type="spellEnd"/>
      <w:r w:rsidR="00340A0E" w:rsidRPr="00340A0E">
        <w:rPr>
          <w:rFonts w:ascii="Pyidaungsu" w:hAnsi="Pyidaungsu" w:cs="Pyidaungsu"/>
          <w:i/>
          <w:iCs/>
          <w:szCs w:val="24"/>
        </w:rPr>
        <w:t>/</w:t>
      </w:r>
      <w:proofErr w:type="spellStart"/>
      <w:r w:rsidR="00340A0E" w:rsidRPr="00340A0E">
        <w:rPr>
          <w:rFonts w:ascii="Pyidaungsu" w:hAnsi="Pyidaungsu" w:cs="Pyidaungsu"/>
          <w:i/>
          <w:iCs/>
          <w:szCs w:val="24"/>
        </w:rPr>
        <w:t>ပညာရေး</w:t>
      </w:r>
      <w:proofErr w:type="spellEnd"/>
      <w:r w:rsidR="00340A0E" w:rsidRPr="00340A0E">
        <w:rPr>
          <w:rFonts w:ascii="Pyidaungsu" w:hAnsi="Pyidaungsu" w:cs="Pyidaungsu"/>
          <w:i/>
          <w:iCs/>
          <w:szCs w:val="24"/>
        </w:rPr>
        <w:t xml:space="preserve"> </w:t>
      </w:r>
      <w:proofErr w:type="spellStart"/>
      <w:r w:rsidR="00340A0E" w:rsidRPr="00340A0E">
        <w:rPr>
          <w:rFonts w:ascii="Pyidaungsu" w:hAnsi="Pyidaungsu" w:cs="Pyidaungsu"/>
          <w:i/>
          <w:iCs/>
          <w:szCs w:val="24"/>
        </w:rPr>
        <w:t>ကော်မတီ</w:t>
      </w:r>
      <w:proofErr w:type="spellEnd"/>
      <w:r w:rsidRPr="00340A0E">
        <w:rPr>
          <w:rFonts w:ascii="Pyidaungsu" w:hAnsi="Pyidaungsu" w:cs="Pyidaungsu"/>
          <w:i/>
          <w:iCs/>
          <w:szCs w:val="24"/>
        </w:rPr>
        <w:t xml:space="preserve"> </w:t>
      </w:r>
      <w:proofErr w:type="spellStart"/>
      <w:r w:rsidRPr="00340A0E">
        <w:rPr>
          <w:rFonts w:ascii="Pyidaungsu" w:hAnsi="Pyidaungsu" w:cs="Pyidaungsu"/>
          <w:i/>
          <w:iCs/>
          <w:szCs w:val="24"/>
        </w:rPr>
        <w:t>အတွက</w:t>
      </w:r>
      <w:proofErr w:type="spellEnd"/>
      <w:r w:rsidRPr="00340A0E">
        <w:rPr>
          <w:rFonts w:ascii="Pyidaungsu" w:hAnsi="Pyidaungsu" w:cs="Pyidaungsu"/>
          <w:i/>
          <w:iCs/>
          <w:szCs w:val="24"/>
        </w:rPr>
        <w:t xml:space="preserve">် </w:t>
      </w:r>
      <w:proofErr w:type="spellStart"/>
      <w:r w:rsidRPr="00340A0E">
        <w:rPr>
          <w:rFonts w:ascii="Pyidaungsu" w:hAnsi="Pyidaungsu" w:cs="Pyidaungsu"/>
          <w:i/>
          <w:iCs/>
          <w:szCs w:val="24"/>
        </w:rPr>
        <w:t>ငွေလက်ခံလက်မှတ်အဖြစ</w:t>
      </w:r>
      <w:proofErr w:type="spellEnd"/>
      <w:r w:rsidRPr="00340A0E">
        <w:rPr>
          <w:rFonts w:ascii="Pyidaungsu" w:hAnsi="Pyidaungsu" w:cs="Pyidaungsu"/>
          <w:i/>
          <w:iCs/>
          <w:szCs w:val="24"/>
        </w:rPr>
        <w:t xml:space="preserve">် </w:t>
      </w:r>
      <w:proofErr w:type="spellStart"/>
      <w:r w:rsidRPr="00340A0E">
        <w:rPr>
          <w:rFonts w:ascii="Pyidaungsu" w:hAnsi="Pyidaungsu" w:cs="Pyidaungsu"/>
          <w:i/>
          <w:iCs/>
          <w:szCs w:val="24"/>
        </w:rPr>
        <w:t>အသုံးပြုနိုင်ပါသည</w:t>
      </w:r>
      <w:proofErr w:type="spellEnd"/>
      <w:r w:rsidRPr="00340A0E">
        <w:rPr>
          <w:rFonts w:ascii="Pyidaungsu" w:hAnsi="Pyidaungsu" w:cs="Pyidaungsu"/>
          <w:i/>
          <w:iCs/>
          <w:szCs w:val="24"/>
        </w:rPr>
        <w:t>်။</w:t>
      </w:r>
    </w:p>
    <w:p w14:paraId="2514BD6D" w14:textId="6C865C68" w:rsidR="00602E30" w:rsidRPr="00340A0E" w:rsidRDefault="00602E30" w:rsidP="00602E30">
      <w:pPr>
        <w:jc w:val="center"/>
        <w:rPr>
          <w:rFonts w:ascii="Pyidaungsu" w:hAnsi="Pyidaungsu" w:cs="Pyidaungsu"/>
          <w:b/>
          <w:bCs/>
          <w:szCs w:val="24"/>
        </w:rPr>
      </w:pPr>
      <w:r w:rsidRPr="00340A0E">
        <w:rPr>
          <w:rFonts w:ascii="Pyidaungsu" w:hAnsi="Pyidaungsu" w:cs="Pyidaungsu"/>
          <w:b/>
          <w:bCs/>
          <w:szCs w:val="24"/>
        </w:rPr>
        <w:t>______________</w:t>
      </w:r>
      <w:proofErr w:type="spellStart"/>
      <w:r w:rsidRPr="00340A0E">
        <w:rPr>
          <w:rFonts w:ascii="Pyidaungsu" w:hAnsi="Pyidaungsu" w:cs="Pyidaungsu"/>
          <w:b/>
          <w:bCs/>
          <w:szCs w:val="24"/>
        </w:rPr>
        <w:t>ကျောင်း</w:t>
      </w:r>
      <w:proofErr w:type="spellEnd"/>
      <w:r w:rsidRPr="00340A0E">
        <w:rPr>
          <w:rFonts w:ascii="Pyidaungsu" w:hAnsi="Pyidaungsu" w:cs="Pyidaungsu"/>
          <w:b/>
          <w:bCs/>
          <w:szCs w:val="24"/>
        </w:rPr>
        <w:t xml:space="preserve"> </w:t>
      </w:r>
      <w:r w:rsidR="00340A0E" w:rsidRPr="00340A0E">
        <w:rPr>
          <w:rFonts w:ascii="Pyidaungsu" w:hAnsi="Pyidaungsu" w:cs="Pyidaungsu"/>
          <w:b/>
          <w:bCs/>
          <w:szCs w:val="24"/>
        </w:rPr>
        <w:t xml:space="preserve">၊______ </w:t>
      </w:r>
      <w:proofErr w:type="spellStart"/>
      <w:r w:rsidR="00340A0E" w:rsidRPr="00340A0E">
        <w:rPr>
          <w:rFonts w:ascii="Pyidaungsu" w:hAnsi="Pyidaungsu" w:cs="Pyidaungsu"/>
          <w:b/>
          <w:bCs/>
          <w:szCs w:val="24"/>
        </w:rPr>
        <w:t>ရပ်ကွက</w:t>
      </w:r>
      <w:proofErr w:type="spellEnd"/>
      <w:r w:rsidR="00340A0E" w:rsidRPr="00340A0E">
        <w:rPr>
          <w:rFonts w:ascii="Pyidaungsu" w:hAnsi="Pyidaungsu" w:cs="Pyidaungsu"/>
          <w:b/>
          <w:bCs/>
          <w:szCs w:val="24"/>
        </w:rPr>
        <w:t>်/</w:t>
      </w:r>
      <w:proofErr w:type="spellStart"/>
      <w:r w:rsidR="00340A0E" w:rsidRPr="00340A0E">
        <w:rPr>
          <w:rFonts w:ascii="Pyidaungsu" w:hAnsi="Pyidaungsu" w:cs="Pyidaungsu"/>
          <w:b/>
          <w:bCs/>
          <w:szCs w:val="24"/>
        </w:rPr>
        <w:t>ရွာ</w:t>
      </w:r>
      <w:proofErr w:type="spellEnd"/>
    </w:p>
    <w:p w14:paraId="41B90BB0" w14:textId="2F3FD300" w:rsidR="003148E7" w:rsidRPr="00340A0E" w:rsidRDefault="00000000">
      <w:pPr>
        <w:rPr>
          <w:rFonts w:ascii="Pyidaungsu" w:hAnsi="Pyidaungsu" w:cs="Pyidaungsu"/>
          <w:szCs w:val="24"/>
        </w:rPr>
      </w:pPr>
      <w:proofErr w:type="spellStart"/>
      <w:r w:rsidRPr="00340A0E">
        <w:rPr>
          <w:rFonts w:ascii="Pyidaungsu" w:hAnsi="Pyidaungsu" w:cs="Pyidaungsu"/>
          <w:szCs w:val="24"/>
        </w:rPr>
        <w:t>ငွေလက်ခံလက်မှတ်နံပါတ</w:t>
      </w:r>
      <w:proofErr w:type="spellEnd"/>
      <w:r w:rsidRPr="00340A0E">
        <w:rPr>
          <w:rFonts w:ascii="Pyidaungsu" w:hAnsi="Pyidaungsu" w:cs="Pyidaungsu"/>
          <w:szCs w:val="24"/>
        </w:rPr>
        <w:t>်:</w:t>
      </w:r>
      <w:r w:rsidR="00602E30" w:rsidRPr="00340A0E">
        <w:rPr>
          <w:rFonts w:ascii="Pyidaungsu" w:hAnsi="Pyidaungsu" w:cs="Pyidaungsu"/>
          <w:szCs w:val="24"/>
        </w:rPr>
        <w:tab/>
      </w:r>
      <w:r w:rsidRPr="00340A0E">
        <w:rPr>
          <w:rFonts w:ascii="Pyidaungsu" w:hAnsi="Pyidaungsu" w:cs="Pyidaungsu"/>
          <w:szCs w:val="24"/>
        </w:rPr>
        <w:t xml:space="preserve"> </w:t>
      </w:r>
      <w:r w:rsidR="00602E30" w:rsidRPr="00340A0E">
        <w:rPr>
          <w:rFonts w:ascii="Pyidaungsu" w:hAnsi="Pyidaungsu" w:cs="Pyidaungsu"/>
          <w:szCs w:val="24"/>
        </w:rPr>
        <w:tab/>
      </w:r>
      <w:r w:rsidRPr="00340A0E">
        <w:rPr>
          <w:rFonts w:ascii="Pyidaungsu" w:hAnsi="Pyidaungsu" w:cs="Pyidaungsu"/>
          <w:szCs w:val="24"/>
        </w:rPr>
        <w:t>____________________________</w:t>
      </w:r>
    </w:p>
    <w:p w14:paraId="73023A92" w14:textId="3E8E76E0" w:rsidR="003148E7" w:rsidRPr="00340A0E" w:rsidRDefault="00000000">
      <w:pPr>
        <w:rPr>
          <w:rFonts w:ascii="Pyidaungsu" w:hAnsi="Pyidaungsu" w:cs="Pyidaungsu"/>
          <w:szCs w:val="24"/>
        </w:rPr>
      </w:pPr>
      <w:proofErr w:type="spellStart"/>
      <w:r w:rsidRPr="00340A0E">
        <w:rPr>
          <w:rFonts w:ascii="Pyidaungsu" w:hAnsi="Pyidaungsu" w:cs="Pyidaungsu"/>
          <w:szCs w:val="24"/>
        </w:rPr>
        <w:t>ရက်စွဲ</w:t>
      </w:r>
      <w:proofErr w:type="spellEnd"/>
      <w:r w:rsidRPr="00340A0E">
        <w:rPr>
          <w:rFonts w:ascii="Pyidaungsu" w:hAnsi="Pyidaungsu" w:cs="Pyidaungsu"/>
          <w:szCs w:val="24"/>
        </w:rPr>
        <w:t>:</w:t>
      </w:r>
      <w:r w:rsidR="00602E30" w:rsidRPr="00340A0E">
        <w:rPr>
          <w:rFonts w:ascii="Pyidaungsu" w:hAnsi="Pyidaungsu" w:cs="Pyidaungsu"/>
          <w:szCs w:val="24"/>
        </w:rPr>
        <w:tab/>
      </w:r>
      <w:r w:rsidR="00602E30" w:rsidRPr="00340A0E">
        <w:rPr>
          <w:rFonts w:ascii="Pyidaungsu" w:hAnsi="Pyidaungsu" w:cs="Pyidaungsu"/>
          <w:szCs w:val="24"/>
        </w:rPr>
        <w:tab/>
      </w:r>
      <w:r w:rsidR="00602E30" w:rsidRPr="00340A0E">
        <w:rPr>
          <w:rFonts w:ascii="Pyidaungsu" w:hAnsi="Pyidaungsu" w:cs="Pyidaungsu"/>
          <w:szCs w:val="24"/>
        </w:rPr>
        <w:tab/>
      </w:r>
      <w:r w:rsidR="00602E30" w:rsidRPr="00340A0E">
        <w:rPr>
          <w:rFonts w:ascii="Pyidaungsu" w:hAnsi="Pyidaungsu" w:cs="Pyidaungsu"/>
          <w:szCs w:val="24"/>
        </w:rPr>
        <w:tab/>
      </w:r>
      <w:r w:rsidR="00602E30" w:rsidRPr="00340A0E">
        <w:rPr>
          <w:rFonts w:ascii="Pyidaungsu" w:hAnsi="Pyidaungsu" w:cs="Pyidaungsu"/>
          <w:szCs w:val="24"/>
        </w:rPr>
        <w:tab/>
      </w:r>
      <w:r w:rsidRPr="00340A0E">
        <w:rPr>
          <w:rFonts w:ascii="Pyidaungsu" w:hAnsi="Pyidaungsu" w:cs="Pyidaungsu"/>
          <w:szCs w:val="24"/>
        </w:rPr>
        <w:t xml:space="preserve"> ____________________________</w:t>
      </w:r>
    </w:p>
    <w:p w14:paraId="378DF8DD" w14:textId="7A733AF9" w:rsidR="003148E7" w:rsidRPr="00340A0E" w:rsidRDefault="00000000">
      <w:pPr>
        <w:rPr>
          <w:rFonts w:ascii="Pyidaungsu" w:hAnsi="Pyidaungsu" w:cs="Pyidaungsu"/>
          <w:szCs w:val="24"/>
        </w:rPr>
      </w:pPr>
      <w:proofErr w:type="spellStart"/>
      <w:r w:rsidRPr="00340A0E">
        <w:rPr>
          <w:rFonts w:ascii="Pyidaungsu" w:hAnsi="Pyidaungsu" w:cs="Pyidaungsu"/>
          <w:szCs w:val="24"/>
        </w:rPr>
        <w:t>လက်ခံသူအမည</w:t>
      </w:r>
      <w:proofErr w:type="spellEnd"/>
      <w:r w:rsidRPr="00340A0E">
        <w:rPr>
          <w:rFonts w:ascii="Pyidaungsu" w:hAnsi="Pyidaungsu" w:cs="Pyidaungsu"/>
          <w:szCs w:val="24"/>
        </w:rPr>
        <w:t xml:space="preserve">်: </w:t>
      </w:r>
      <w:r w:rsidR="00602E30" w:rsidRPr="00340A0E">
        <w:rPr>
          <w:rFonts w:ascii="Pyidaungsu" w:hAnsi="Pyidaungsu" w:cs="Pyidaungsu"/>
          <w:szCs w:val="24"/>
        </w:rPr>
        <w:tab/>
      </w:r>
      <w:r w:rsidR="00602E30" w:rsidRPr="00340A0E">
        <w:rPr>
          <w:rFonts w:ascii="Pyidaungsu" w:hAnsi="Pyidaungsu" w:cs="Pyidaungsu"/>
          <w:szCs w:val="24"/>
        </w:rPr>
        <w:tab/>
      </w:r>
      <w:r w:rsidR="00602E30" w:rsidRPr="00340A0E">
        <w:rPr>
          <w:rFonts w:ascii="Pyidaungsu" w:hAnsi="Pyidaungsu" w:cs="Pyidaungsu"/>
          <w:szCs w:val="24"/>
        </w:rPr>
        <w:tab/>
      </w:r>
      <w:r w:rsidRPr="00340A0E">
        <w:rPr>
          <w:rFonts w:ascii="Pyidaungsu" w:hAnsi="Pyidaungsu" w:cs="Pyidaungsu"/>
          <w:szCs w:val="24"/>
        </w:rPr>
        <w:t>____________________________</w:t>
      </w:r>
    </w:p>
    <w:p w14:paraId="5C90F9A5" w14:textId="31AA6D3A" w:rsidR="003148E7" w:rsidRPr="00340A0E" w:rsidRDefault="00000000">
      <w:pPr>
        <w:rPr>
          <w:rFonts w:ascii="Pyidaungsu" w:hAnsi="Pyidaungsu" w:cs="Pyidaungsu"/>
          <w:szCs w:val="24"/>
        </w:rPr>
      </w:pPr>
      <w:proofErr w:type="spellStart"/>
      <w:r w:rsidRPr="00340A0E">
        <w:rPr>
          <w:rFonts w:ascii="Pyidaungsu" w:hAnsi="Pyidaungsu" w:cs="Pyidaungsu"/>
          <w:szCs w:val="24"/>
        </w:rPr>
        <w:t>ငွေသားလက်ခံသော</w:t>
      </w:r>
      <w:proofErr w:type="spellEnd"/>
      <w:r w:rsidRPr="00340A0E">
        <w:rPr>
          <w:rFonts w:ascii="Pyidaungsu" w:hAnsi="Pyidaungsu" w:cs="Pyidaungsu"/>
          <w:szCs w:val="24"/>
        </w:rPr>
        <w:t xml:space="preserve"> </w:t>
      </w:r>
      <w:proofErr w:type="spellStart"/>
      <w:r w:rsidRPr="00340A0E">
        <w:rPr>
          <w:rFonts w:ascii="Pyidaungsu" w:hAnsi="Pyidaungsu" w:cs="Pyidaungsu"/>
          <w:szCs w:val="24"/>
        </w:rPr>
        <w:t>ပမာဏ</w:t>
      </w:r>
      <w:proofErr w:type="spellEnd"/>
      <w:r w:rsidRPr="00340A0E">
        <w:rPr>
          <w:rFonts w:ascii="Pyidaungsu" w:hAnsi="Pyidaungsu" w:cs="Pyidaungsu"/>
          <w:szCs w:val="24"/>
        </w:rPr>
        <w:t>:</w:t>
      </w:r>
      <w:r w:rsidR="00602E30" w:rsidRPr="00340A0E">
        <w:rPr>
          <w:rFonts w:ascii="Pyidaungsu" w:hAnsi="Pyidaungsu" w:cs="Pyidaungsu"/>
          <w:szCs w:val="24"/>
        </w:rPr>
        <w:tab/>
      </w:r>
      <w:r w:rsidRPr="00340A0E">
        <w:rPr>
          <w:rFonts w:ascii="Pyidaungsu" w:hAnsi="Pyidaungsu" w:cs="Pyidaungsu"/>
          <w:szCs w:val="24"/>
        </w:rPr>
        <w:t xml:space="preserve"> </w:t>
      </w:r>
      <w:r w:rsidR="00602E30" w:rsidRPr="00340A0E">
        <w:rPr>
          <w:rFonts w:ascii="Pyidaungsu" w:hAnsi="Pyidaungsu" w:cs="Pyidaungsu"/>
          <w:szCs w:val="24"/>
        </w:rPr>
        <w:tab/>
      </w:r>
      <w:r w:rsidRPr="00340A0E">
        <w:rPr>
          <w:rFonts w:ascii="Pyidaungsu" w:hAnsi="Pyidaungsu" w:cs="Pyidaungsu"/>
          <w:szCs w:val="24"/>
        </w:rPr>
        <w:t>____________________________</w:t>
      </w:r>
    </w:p>
    <w:p w14:paraId="40C61418" w14:textId="722D0CD4" w:rsidR="003148E7" w:rsidRPr="00340A0E" w:rsidRDefault="00000000">
      <w:pPr>
        <w:rPr>
          <w:rFonts w:ascii="Pyidaungsu" w:hAnsi="Pyidaungsu" w:cs="Pyidaungsu"/>
          <w:szCs w:val="24"/>
        </w:rPr>
      </w:pPr>
      <w:proofErr w:type="spellStart"/>
      <w:r w:rsidRPr="00340A0E">
        <w:rPr>
          <w:rFonts w:ascii="Pyidaungsu" w:hAnsi="Pyidaungsu" w:cs="Pyidaungsu"/>
          <w:szCs w:val="24"/>
        </w:rPr>
        <w:t>ငွေလက်ခံသည</w:t>
      </w:r>
      <w:proofErr w:type="spellEnd"/>
      <w:r w:rsidRPr="00340A0E">
        <w:rPr>
          <w:rFonts w:ascii="Pyidaungsu" w:hAnsi="Pyidaungsu" w:cs="Pyidaungsu"/>
          <w:szCs w:val="24"/>
        </w:rPr>
        <w:t>့်</w:t>
      </w:r>
      <w:proofErr w:type="spellStart"/>
      <w:r w:rsidRPr="00340A0E">
        <w:rPr>
          <w:rFonts w:ascii="Pyidaungsu" w:hAnsi="Pyidaungsu" w:cs="Pyidaungsu"/>
          <w:szCs w:val="24"/>
        </w:rPr>
        <w:t>အကြောင်းအရင်း</w:t>
      </w:r>
      <w:proofErr w:type="spellEnd"/>
      <w:r w:rsidRPr="00340A0E">
        <w:rPr>
          <w:rFonts w:ascii="Pyidaungsu" w:hAnsi="Pyidaungsu" w:cs="Pyidaungsu"/>
          <w:szCs w:val="24"/>
        </w:rPr>
        <w:t>:</w:t>
      </w:r>
      <w:r w:rsidR="00602E30" w:rsidRPr="00340A0E">
        <w:rPr>
          <w:rFonts w:ascii="Pyidaungsu" w:hAnsi="Pyidaungsu" w:cs="Pyidaungsu"/>
          <w:szCs w:val="24"/>
        </w:rPr>
        <w:tab/>
      </w:r>
      <w:r w:rsidRPr="00340A0E">
        <w:rPr>
          <w:rFonts w:ascii="Pyidaungsu" w:hAnsi="Pyidaungsu" w:cs="Pyidaungsu"/>
          <w:szCs w:val="24"/>
        </w:rPr>
        <w:t xml:space="preserve"> ____________________________</w:t>
      </w:r>
    </w:p>
    <w:p w14:paraId="09FDBECE" w14:textId="5119409E" w:rsidR="003148E7" w:rsidRPr="00340A0E" w:rsidRDefault="00000000">
      <w:pPr>
        <w:rPr>
          <w:rFonts w:ascii="Pyidaungsu" w:hAnsi="Pyidaungsu" w:cs="Pyidaungsu"/>
          <w:szCs w:val="24"/>
        </w:rPr>
      </w:pPr>
      <w:proofErr w:type="spellStart"/>
      <w:r w:rsidRPr="00340A0E">
        <w:rPr>
          <w:rFonts w:ascii="Pyidaungsu" w:hAnsi="Pyidaungsu" w:cs="Pyidaungsu"/>
          <w:szCs w:val="24"/>
        </w:rPr>
        <w:t>ငွေလက်ခံမှုနည်းလမ်း</w:t>
      </w:r>
      <w:proofErr w:type="spellEnd"/>
      <w:r w:rsidRPr="00340A0E">
        <w:rPr>
          <w:rFonts w:ascii="Pyidaungsu" w:hAnsi="Pyidaungsu" w:cs="Pyidaungsu"/>
          <w:szCs w:val="24"/>
        </w:rPr>
        <w:t xml:space="preserve">: </w:t>
      </w:r>
      <w:r w:rsidR="00602E30" w:rsidRPr="00340A0E">
        <w:rPr>
          <w:rFonts w:ascii="Pyidaungsu" w:hAnsi="Pyidaungsu" w:cs="Pyidaungsu"/>
          <w:szCs w:val="24"/>
        </w:rPr>
        <w:tab/>
      </w:r>
      <w:r w:rsidR="00602E30" w:rsidRPr="00340A0E">
        <w:rPr>
          <w:rFonts w:ascii="Pyidaungsu" w:hAnsi="Pyidaungsu" w:cs="Pyidaungsu"/>
          <w:szCs w:val="24"/>
        </w:rPr>
        <w:tab/>
      </w:r>
      <w:r w:rsidR="00602E30" w:rsidRPr="00340A0E">
        <w:rPr>
          <w:rFonts w:ascii="Pyidaungsu" w:hAnsi="Pyidaungsu" w:cs="Pyidaungsu"/>
          <w:szCs w:val="24"/>
        </w:rPr>
        <w:tab/>
      </w:r>
      <w:r w:rsidRPr="00340A0E">
        <w:rPr>
          <w:rFonts w:ascii="Pyidaungsu" w:hAnsi="Pyidaungsu" w:cs="Pyidaungsu"/>
          <w:szCs w:val="24"/>
        </w:rPr>
        <w:t>____________________________ (</w:t>
      </w:r>
      <w:proofErr w:type="spellStart"/>
      <w:r w:rsidRPr="00340A0E">
        <w:rPr>
          <w:rFonts w:ascii="Pyidaungsu" w:hAnsi="Pyidaungsu" w:cs="Pyidaungsu"/>
          <w:szCs w:val="24"/>
        </w:rPr>
        <w:t>ငွေသား</w:t>
      </w:r>
      <w:proofErr w:type="spellEnd"/>
      <w:r w:rsidRPr="00340A0E">
        <w:rPr>
          <w:rFonts w:ascii="Pyidaungsu" w:hAnsi="Pyidaungsu" w:cs="Pyidaungsu"/>
          <w:szCs w:val="24"/>
        </w:rPr>
        <w:t>/</w:t>
      </w:r>
      <w:proofErr w:type="spellStart"/>
      <w:r w:rsidRPr="00340A0E">
        <w:rPr>
          <w:rFonts w:ascii="Pyidaungsu" w:hAnsi="Pyidaungsu" w:cs="Pyidaungsu"/>
          <w:szCs w:val="24"/>
        </w:rPr>
        <w:t>ဘဏ</w:t>
      </w:r>
      <w:proofErr w:type="spellEnd"/>
      <w:r w:rsidRPr="00340A0E">
        <w:rPr>
          <w:rFonts w:ascii="Pyidaungsu" w:hAnsi="Pyidaungsu" w:cs="Pyidaungsu"/>
          <w:szCs w:val="24"/>
        </w:rPr>
        <w:t>်)</w:t>
      </w:r>
    </w:p>
    <w:p w14:paraId="668D8F65" w14:textId="544DD3EB" w:rsidR="003148E7" w:rsidRPr="00340A0E" w:rsidRDefault="00000000">
      <w:pPr>
        <w:rPr>
          <w:rFonts w:ascii="Pyidaungsu" w:hAnsi="Pyidaungsu" w:cs="Pyidaungsu"/>
          <w:szCs w:val="24"/>
        </w:rPr>
      </w:pPr>
      <w:proofErr w:type="spellStart"/>
      <w:r w:rsidRPr="00340A0E">
        <w:rPr>
          <w:rFonts w:ascii="Pyidaungsu" w:hAnsi="Pyidaungsu" w:cs="Pyidaungsu"/>
          <w:szCs w:val="24"/>
        </w:rPr>
        <w:t>လက်ခံသူလက်မှတ</w:t>
      </w:r>
      <w:proofErr w:type="spellEnd"/>
      <w:r w:rsidRPr="00340A0E">
        <w:rPr>
          <w:rFonts w:ascii="Pyidaungsu" w:hAnsi="Pyidaungsu" w:cs="Pyidaungsu"/>
          <w:szCs w:val="24"/>
        </w:rPr>
        <w:t>်:</w:t>
      </w:r>
      <w:r w:rsidR="00602E30" w:rsidRPr="00340A0E">
        <w:rPr>
          <w:rFonts w:ascii="Pyidaungsu" w:hAnsi="Pyidaungsu" w:cs="Pyidaungsu"/>
          <w:szCs w:val="24"/>
        </w:rPr>
        <w:tab/>
      </w:r>
      <w:r w:rsidR="00602E30" w:rsidRPr="00340A0E">
        <w:rPr>
          <w:rFonts w:ascii="Pyidaungsu" w:hAnsi="Pyidaungsu" w:cs="Pyidaungsu"/>
          <w:szCs w:val="24"/>
        </w:rPr>
        <w:tab/>
      </w:r>
      <w:r w:rsidR="00602E30" w:rsidRPr="00340A0E">
        <w:rPr>
          <w:rFonts w:ascii="Pyidaungsu" w:hAnsi="Pyidaungsu" w:cs="Pyidaungsu"/>
          <w:szCs w:val="24"/>
        </w:rPr>
        <w:tab/>
      </w:r>
      <w:r w:rsidRPr="00340A0E">
        <w:rPr>
          <w:rFonts w:ascii="Pyidaungsu" w:hAnsi="Pyidaungsu" w:cs="Pyidaungsu"/>
          <w:szCs w:val="24"/>
        </w:rPr>
        <w:t xml:space="preserve"> ____________________________</w:t>
      </w:r>
    </w:p>
    <w:p w14:paraId="5FC2F61F" w14:textId="67A37033" w:rsidR="003148E7" w:rsidRPr="00340A0E" w:rsidRDefault="00000000">
      <w:pPr>
        <w:rPr>
          <w:rFonts w:ascii="Pyidaungsu" w:hAnsi="Pyidaungsu" w:cs="Pyidaungsu"/>
          <w:szCs w:val="24"/>
        </w:rPr>
      </w:pPr>
      <w:proofErr w:type="spellStart"/>
      <w:r w:rsidRPr="00340A0E">
        <w:rPr>
          <w:rFonts w:ascii="Pyidaungsu" w:hAnsi="Pyidaungsu" w:cs="Pyidaungsu"/>
          <w:szCs w:val="24"/>
        </w:rPr>
        <w:t>မှတ်ချက</w:t>
      </w:r>
      <w:proofErr w:type="spellEnd"/>
      <w:r w:rsidRPr="00340A0E">
        <w:rPr>
          <w:rFonts w:ascii="Pyidaungsu" w:hAnsi="Pyidaungsu" w:cs="Pyidaungsu"/>
          <w:szCs w:val="24"/>
        </w:rPr>
        <w:t>်:</w:t>
      </w:r>
      <w:r w:rsidR="00602E30" w:rsidRPr="00340A0E">
        <w:rPr>
          <w:rFonts w:ascii="Pyidaungsu" w:hAnsi="Pyidaungsu" w:cs="Pyidaungsu"/>
          <w:szCs w:val="24"/>
        </w:rPr>
        <w:tab/>
      </w:r>
      <w:r w:rsidR="00602E30" w:rsidRPr="00340A0E">
        <w:rPr>
          <w:rFonts w:ascii="Pyidaungsu" w:hAnsi="Pyidaungsu" w:cs="Pyidaungsu"/>
          <w:szCs w:val="24"/>
        </w:rPr>
        <w:tab/>
      </w:r>
      <w:r w:rsidR="00602E30" w:rsidRPr="00340A0E">
        <w:rPr>
          <w:rFonts w:ascii="Pyidaungsu" w:hAnsi="Pyidaungsu" w:cs="Pyidaungsu"/>
          <w:szCs w:val="24"/>
        </w:rPr>
        <w:tab/>
      </w:r>
      <w:r w:rsidR="00602E30" w:rsidRPr="00340A0E">
        <w:rPr>
          <w:rFonts w:ascii="Pyidaungsu" w:hAnsi="Pyidaungsu" w:cs="Pyidaungsu"/>
          <w:szCs w:val="24"/>
        </w:rPr>
        <w:tab/>
      </w:r>
      <w:r w:rsidRPr="00340A0E">
        <w:rPr>
          <w:rFonts w:ascii="Pyidaungsu" w:hAnsi="Pyidaungsu" w:cs="Pyidaungsu"/>
          <w:szCs w:val="24"/>
        </w:rPr>
        <w:t xml:space="preserve"> ____________________________</w:t>
      </w:r>
    </w:p>
    <w:p w14:paraId="04145509" w14:textId="1B0EDB17" w:rsidR="00602E30" w:rsidRPr="00340A0E" w:rsidRDefault="00602E30">
      <w:pPr>
        <w:rPr>
          <w:rFonts w:ascii="Pyidaungsu" w:hAnsi="Pyidaungsu" w:cs="Pyidaungsu"/>
          <w:szCs w:val="24"/>
        </w:rPr>
      </w:pPr>
    </w:p>
    <w:p w14:paraId="23F7CA43" w14:textId="74173C10" w:rsidR="00602E30" w:rsidRPr="00340A0E" w:rsidRDefault="00602E30">
      <w:pPr>
        <w:rPr>
          <w:rFonts w:ascii="Pyidaungsu" w:hAnsi="Pyidaungsu" w:cs="Pyidaungsu"/>
          <w:szCs w:val="24"/>
        </w:rPr>
      </w:pPr>
    </w:p>
    <w:p w14:paraId="3A6815D8" w14:textId="461AC5D4" w:rsidR="00602E30" w:rsidRPr="00340A0E" w:rsidRDefault="00602E30">
      <w:pPr>
        <w:rPr>
          <w:rFonts w:ascii="Pyidaungsu" w:hAnsi="Pyidaungsu" w:cs="Pyidaungsu"/>
          <w:szCs w:val="24"/>
        </w:rPr>
      </w:pPr>
    </w:p>
    <w:p w14:paraId="0C241F00" w14:textId="77777777" w:rsidR="00602E30" w:rsidRPr="00340A0E" w:rsidRDefault="00602E30">
      <w:pPr>
        <w:rPr>
          <w:rFonts w:ascii="Pyidaungsu" w:hAnsi="Pyidaungsu" w:cs="Pyidaungsu"/>
          <w:szCs w:val="24"/>
        </w:rPr>
      </w:pPr>
    </w:p>
    <w:sectPr w:rsidR="00602E30" w:rsidRPr="00340A0E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Pyidaungsu">
    <w:panose1 w:val="020B0502040204020203"/>
    <w:charset w:val="00"/>
    <w:family w:val="swiss"/>
    <w:pitch w:val="variable"/>
    <w:sig w:usb0="00000003" w:usb1="10000000" w:usb2="000004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53916525">
    <w:abstractNumId w:val="8"/>
  </w:num>
  <w:num w:numId="2" w16cid:durableId="619847287">
    <w:abstractNumId w:val="6"/>
  </w:num>
  <w:num w:numId="3" w16cid:durableId="978656787">
    <w:abstractNumId w:val="5"/>
  </w:num>
  <w:num w:numId="4" w16cid:durableId="526601669">
    <w:abstractNumId w:val="4"/>
  </w:num>
  <w:num w:numId="5" w16cid:durableId="1836872239">
    <w:abstractNumId w:val="7"/>
  </w:num>
  <w:num w:numId="6" w16cid:durableId="1579049773">
    <w:abstractNumId w:val="3"/>
  </w:num>
  <w:num w:numId="7" w16cid:durableId="1254821930">
    <w:abstractNumId w:val="2"/>
  </w:num>
  <w:num w:numId="8" w16cid:durableId="1191919124">
    <w:abstractNumId w:val="1"/>
  </w:num>
  <w:num w:numId="9" w16cid:durableId="1674720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148E7"/>
    <w:rsid w:val="00326F90"/>
    <w:rsid w:val="00340A0E"/>
    <w:rsid w:val="004E51E3"/>
    <w:rsid w:val="00602E3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666D09"/>
  <w14:defaultImageDpi w14:val="300"/>
  <w15:docId w15:val="{9E4EBD44-F4CD-431A-8229-9933E3B31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rFonts w:ascii="Myanmar Text" w:eastAsia="Myanmar Text" w:hAnsi="Myanmar Text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yangonbicchurch@gmail.com</cp:lastModifiedBy>
  <cp:revision>3</cp:revision>
  <dcterms:created xsi:type="dcterms:W3CDTF">2025-07-22T16:13:00Z</dcterms:created>
  <dcterms:modified xsi:type="dcterms:W3CDTF">2025-08-07T05:49:00Z</dcterms:modified>
  <cp:category/>
</cp:coreProperties>
</file>